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9209" w:type="dxa"/>
        <w:tblLook w:val="04A0" w:firstRow="1" w:lastRow="0" w:firstColumn="1" w:lastColumn="0" w:noHBand="0" w:noVBand="1"/>
        <w:tblCaption w:val="List of Institutions not yet joined the Scheme"/>
        <w:tblDescription w:val="Institutions that have not yet joined the National Redress Scheme"/>
      </w:tblPr>
      <w:tblGrid>
        <w:gridCol w:w="4531"/>
        <w:gridCol w:w="2268"/>
        <w:gridCol w:w="2410"/>
      </w:tblGrid>
      <w:tr w:rsidR="00625A69" w:rsidTr="00401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2F2F2" w:themeFill="background1" w:themeFillShade="F2"/>
          </w:tcPr>
          <w:p w:rsidR="00625A69" w:rsidRDefault="00625A69" w:rsidP="008A4B59">
            <w:pPr>
              <w:rPr>
                <w:rFonts w:cs="Arial"/>
                <w:color w:val="111111"/>
                <w:sz w:val="24"/>
                <w:szCs w:val="24"/>
                <w:lang w:val="en"/>
              </w:rPr>
            </w:pPr>
            <w:r w:rsidRPr="005534DD">
              <w:t>Institutions that have not yet joined the Scheme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625A69" w:rsidRDefault="00625A69" w:rsidP="008A4B59">
            <w:pPr>
              <w:pStyle w:val="Heading7"/>
              <w:outlineLvl w:val="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 w:rsidRPr="002F2BEC">
              <w:t>Intending to join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625A69" w:rsidRDefault="00625A69" w:rsidP="008A4B59">
            <w:pPr>
              <w:pStyle w:val="Heading7"/>
              <w:outlineLvl w:val="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 w:rsidRPr="002F2BEC">
              <w:t>Date expecting to join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C56C0D" w:rsidRDefault="00625A69" w:rsidP="008A4B59">
            <w:r w:rsidRPr="005534DD">
              <w:t xml:space="preserve">Anglican Diocese of Bathurst </w:t>
            </w:r>
          </w:p>
        </w:tc>
        <w:tc>
          <w:tcPr>
            <w:tcW w:w="2268" w:type="dxa"/>
          </w:tcPr>
          <w:p w:rsidR="00625A69" w:rsidRDefault="00171DBA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Pr="000E23B5" w:rsidRDefault="000E23B5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en"/>
              </w:rPr>
            </w:pPr>
            <w:r w:rsidRPr="000E23B5">
              <w:rPr>
                <w:rFonts w:cs="Arial"/>
                <w:sz w:val="24"/>
                <w:szCs w:val="24"/>
                <w:lang w:val="en"/>
              </w:rPr>
              <w:t>Fourth 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C56C0D" w:rsidRDefault="00625A69" w:rsidP="008A4B59">
            <w:r w:rsidRPr="005534DD">
              <w:t xml:space="preserve">Anglican Diocese of Bunbury </w:t>
            </w:r>
          </w:p>
        </w:tc>
        <w:tc>
          <w:tcPr>
            <w:tcW w:w="2268" w:type="dxa"/>
          </w:tcPr>
          <w:p w:rsidR="00625A69" w:rsidRDefault="004B569B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A7386E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 xml:space="preserve">First </w:t>
            </w:r>
            <w:r w:rsidRPr="000E23B5">
              <w:rPr>
                <w:rFonts w:cs="Arial"/>
                <w:sz w:val="24"/>
                <w:szCs w:val="24"/>
                <w:lang w:val="en"/>
              </w:rPr>
              <w:t>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C56C0D" w:rsidRDefault="00625A69" w:rsidP="008A4B59">
            <w:r w:rsidRPr="005534DD">
              <w:t xml:space="preserve">Anglican Diocese of Canberra Goulburn </w:t>
            </w:r>
          </w:p>
        </w:tc>
        <w:tc>
          <w:tcPr>
            <w:tcW w:w="2268" w:type="dxa"/>
          </w:tcPr>
          <w:p w:rsidR="00625A69" w:rsidRDefault="004B569B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A7386E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 xml:space="preserve">Second </w:t>
            </w:r>
            <w:r w:rsidRPr="000E23B5">
              <w:rPr>
                <w:rFonts w:cs="Arial"/>
                <w:sz w:val="24"/>
                <w:szCs w:val="24"/>
                <w:lang w:val="en"/>
              </w:rPr>
              <w:t>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C56C0D" w:rsidRDefault="00625A69" w:rsidP="008A4B59">
            <w:r w:rsidRPr="005534DD">
              <w:t xml:space="preserve">Anglican Diocese of Gippsland </w:t>
            </w:r>
          </w:p>
        </w:tc>
        <w:tc>
          <w:tcPr>
            <w:tcW w:w="2268" w:type="dxa"/>
          </w:tcPr>
          <w:p w:rsidR="00625A69" w:rsidRDefault="004B569B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A7386E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 xml:space="preserve">Second </w:t>
            </w:r>
            <w:r w:rsidRPr="000E23B5">
              <w:rPr>
                <w:rFonts w:cs="Arial"/>
                <w:sz w:val="24"/>
                <w:szCs w:val="24"/>
                <w:lang w:val="en"/>
              </w:rPr>
              <w:t>quarter of 2019</w:t>
            </w:r>
          </w:p>
        </w:tc>
      </w:tr>
      <w:tr w:rsidR="00A7386E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7386E" w:rsidRPr="00C56C0D" w:rsidRDefault="00A7386E" w:rsidP="00A7386E">
            <w:r w:rsidRPr="005534DD">
              <w:t xml:space="preserve">Anglican Diocese of Grafton </w:t>
            </w:r>
          </w:p>
        </w:tc>
        <w:tc>
          <w:tcPr>
            <w:tcW w:w="2268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2D77">
              <w:rPr>
                <w:rFonts w:cs="Arial"/>
                <w:sz w:val="24"/>
                <w:szCs w:val="24"/>
                <w:lang w:val="en"/>
              </w:rPr>
              <w:t>First quarter of 2019</w:t>
            </w:r>
          </w:p>
        </w:tc>
      </w:tr>
      <w:tr w:rsidR="00A7386E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7386E" w:rsidRPr="00C56C0D" w:rsidRDefault="00A7386E" w:rsidP="00A7386E">
            <w:r w:rsidRPr="005534DD">
              <w:t xml:space="preserve">Anglican Diocese of Melbourne </w:t>
            </w:r>
          </w:p>
        </w:tc>
        <w:tc>
          <w:tcPr>
            <w:tcW w:w="2268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2D77">
              <w:rPr>
                <w:rFonts w:cs="Arial"/>
                <w:sz w:val="24"/>
                <w:szCs w:val="24"/>
                <w:lang w:val="en"/>
              </w:rPr>
              <w:t>First quarter of 2019</w:t>
            </w:r>
          </w:p>
        </w:tc>
      </w:tr>
      <w:tr w:rsidR="00A7386E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7386E" w:rsidRPr="005534DD" w:rsidRDefault="00A7386E" w:rsidP="00A7386E">
            <w:r w:rsidRPr="005534DD">
              <w:t>Anglican Diocese of Newcastle</w:t>
            </w:r>
          </w:p>
        </w:tc>
        <w:tc>
          <w:tcPr>
            <w:tcW w:w="2268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2D77">
              <w:rPr>
                <w:rFonts w:cs="Arial"/>
                <w:sz w:val="24"/>
                <w:szCs w:val="24"/>
                <w:lang w:val="en"/>
              </w:rPr>
              <w:t>First 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5534DD" w:rsidRDefault="00625A69" w:rsidP="008A4B59">
            <w:r w:rsidRPr="005534DD">
              <w:t xml:space="preserve">Anglican Diocese of North Queensland </w:t>
            </w:r>
          </w:p>
        </w:tc>
        <w:tc>
          <w:tcPr>
            <w:tcW w:w="2268" w:type="dxa"/>
          </w:tcPr>
          <w:p w:rsidR="00625A69" w:rsidRDefault="00171DBA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Pr="00BE3418" w:rsidRDefault="000E23B5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B050"/>
                <w:sz w:val="24"/>
                <w:szCs w:val="24"/>
                <w:lang w:val="en"/>
              </w:rPr>
            </w:pPr>
            <w:r w:rsidRPr="000E23B5">
              <w:rPr>
                <w:rFonts w:cs="Arial"/>
                <w:sz w:val="24"/>
                <w:szCs w:val="24"/>
                <w:lang w:val="en"/>
              </w:rPr>
              <w:t>Fourth 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5534DD" w:rsidRDefault="00625A69" w:rsidP="008A4B59">
            <w:r w:rsidRPr="005534DD">
              <w:t>Anglican Diocese of Riverina</w:t>
            </w:r>
          </w:p>
        </w:tc>
        <w:tc>
          <w:tcPr>
            <w:tcW w:w="2268" w:type="dxa"/>
          </w:tcPr>
          <w:p w:rsidR="00625A69" w:rsidRDefault="00171DBA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Pr="00BE3418" w:rsidRDefault="000E23B5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B050"/>
                <w:sz w:val="24"/>
                <w:szCs w:val="24"/>
                <w:lang w:val="en"/>
              </w:rPr>
            </w:pPr>
            <w:r w:rsidRPr="000E23B5">
              <w:rPr>
                <w:rFonts w:cs="Arial"/>
                <w:sz w:val="24"/>
                <w:szCs w:val="24"/>
                <w:lang w:val="en"/>
              </w:rPr>
              <w:t>Fourth quarter of 2019</w:t>
            </w:r>
          </w:p>
        </w:tc>
      </w:tr>
      <w:tr w:rsidR="00A7386E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7386E" w:rsidRPr="005534DD" w:rsidRDefault="00A7386E" w:rsidP="00A7386E">
            <w:r w:rsidRPr="005534DD">
              <w:t xml:space="preserve">Anglican Diocese of Sydney </w:t>
            </w:r>
          </w:p>
        </w:tc>
        <w:tc>
          <w:tcPr>
            <w:tcW w:w="2268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201">
              <w:rPr>
                <w:rFonts w:cs="Arial"/>
                <w:sz w:val="24"/>
                <w:szCs w:val="24"/>
                <w:lang w:val="en"/>
              </w:rPr>
              <w:t>First quarter of 2019</w:t>
            </w:r>
          </w:p>
        </w:tc>
      </w:tr>
      <w:tr w:rsidR="00A7386E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7386E" w:rsidRPr="005534DD" w:rsidRDefault="00A7386E" w:rsidP="00A7386E">
            <w:r w:rsidRPr="005534DD">
              <w:t xml:space="preserve">Anglican Diocese of Tasmania </w:t>
            </w:r>
          </w:p>
        </w:tc>
        <w:tc>
          <w:tcPr>
            <w:tcW w:w="2268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A7386E" w:rsidRDefault="00A7386E" w:rsidP="00A7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201">
              <w:rPr>
                <w:rFonts w:cs="Arial"/>
                <w:sz w:val="24"/>
                <w:szCs w:val="24"/>
                <w:lang w:val="en"/>
              </w:rPr>
              <w:t>First 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5534DD" w:rsidRDefault="00625A69" w:rsidP="008A4B59">
            <w:r w:rsidRPr="005534DD">
              <w:t xml:space="preserve">Anglican Diocese of The Murray </w:t>
            </w:r>
          </w:p>
        </w:tc>
        <w:tc>
          <w:tcPr>
            <w:tcW w:w="2268" w:type="dxa"/>
          </w:tcPr>
          <w:p w:rsidR="00625A69" w:rsidRDefault="00171DBA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0E23B5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 w:rsidRPr="000E23B5">
              <w:rPr>
                <w:rFonts w:cs="Arial"/>
                <w:sz w:val="24"/>
                <w:szCs w:val="24"/>
                <w:lang w:val="en"/>
              </w:rPr>
              <w:t>Fourth 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5534DD" w:rsidRDefault="00625A69" w:rsidP="008A4B59">
            <w:r w:rsidRPr="005534DD">
              <w:t>Anglican Diocese of Wangaratta</w:t>
            </w:r>
          </w:p>
        </w:tc>
        <w:tc>
          <w:tcPr>
            <w:tcW w:w="2268" w:type="dxa"/>
          </w:tcPr>
          <w:p w:rsidR="00625A69" w:rsidRDefault="004B569B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A7386E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 xml:space="preserve">Second </w:t>
            </w:r>
            <w:r w:rsidRPr="000E23B5">
              <w:rPr>
                <w:rFonts w:cs="Arial"/>
                <w:sz w:val="24"/>
                <w:szCs w:val="24"/>
                <w:lang w:val="en"/>
              </w:rPr>
              <w:t>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C56C0D" w:rsidRDefault="00625A69" w:rsidP="008A4B59">
            <w:r w:rsidRPr="005534DD">
              <w:t xml:space="preserve">Australian Christian Churches </w:t>
            </w:r>
          </w:p>
        </w:tc>
        <w:tc>
          <w:tcPr>
            <w:tcW w:w="2268" w:type="dxa"/>
          </w:tcPr>
          <w:p w:rsidR="00625A69" w:rsidRDefault="008E36CC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D64F4D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Second quarter of 2019</w:t>
            </w: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5534DD" w:rsidRDefault="00625A69" w:rsidP="008A4B59">
            <w:r w:rsidRPr="00C64FAC">
              <w:t>Australian Institute of Music</w:t>
            </w:r>
          </w:p>
        </w:tc>
        <w:tc>
          <w:tcPr>
            <w:tcW w:w="2268" w:type="dxa"/>
          </w:tcPr>
          <w:p w:rsidR="00625A69" w:rsidRDefault="009A1F3D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625A69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5534DD" w:rsidRDefault="00625A69" w:rsidP="008A4B59">
            <w:r w:rsidRPr="005534DD">
              <w:t>Australian Indigenous Ministries</w:t>
            </w:r>
          </w:p>
        </w:tc>
        <w:tc>
          <w:tcPr>
            <w:tcW w:w="2268" w:type="dxa"/>
          </w:tcPr>
          <w:p w:rsidR="00625A69" w:rsidRDefault="00625A69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625A69" w:rsidRDefault="00625A69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625A6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625A69" w:rsidRPr="005534DD" w:rsidRDefault="00625A69" w:rsidP="008A4B59">
            <w:r w:rsidRPr="005534DD">
              <w:t xml:space="preserve">Baptists NSW/ACT </w:t>
            </w:r>
          </w:p>
        </w:tc>
        <w:tc>
          <w:tcPr>
            <w:tcW w:w="2268" w:type="dxa"/>
          </w:tcPr>
          <w:p w:rsidR="00625A69" w:rsidRDefault="00B36454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625A69" w:rsidRDefault="00B36454" w:rsidP="008A4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First quarter of 2019</w:t>
            </w:r>
          </w:p>
        </w:tc>
      </w:tr>
      <w:tr w:rsidR="000C011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C0119" w:rsidRPr="007230EC" w:rsidRDefault="000C0119" w:rsidP="000C0119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Baptists NT</w:t>
            </w:r>
          </w:p>
        </w:tc>
        <w:tc>
          <w:tcPr>
            <w:tcW w:w="2268" w:type="dxa"/>
          </w:tcPr>
          <w:p w:rsidR="000C0119" w:rsidRPr="007230EC" w:rsidRDefault="000C0119" w:rsidP="000C0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0C0119" w:rsidRPr="007230EC" w:rsidRDefault="000C0119" w:rsidP="000C0119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 w:rsidR="00A7386E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0C011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C0119" w:rsidRPr="007230EC" w:rsidRDefault="000C0119" w:rsidP="000C0119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Baptists QLD</w:t>
            </w:r>
          </w:p>
        </w:tc>
        <w:tc>
          <w:tcPr>
            <w:tcW w:w="2268" w:type="dxa"/>
          </w:tcPr>
          <w:p w:rsidR="000C0119" w:rsidRPr="007230EC" w:rsidRDefault="000C0119" w:rsidP="000C0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0C0119" w:rsidRPr="007230EC" w:rsidRDefault="000C0119" w:rsidP="000C0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0C011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C0119" w:rsidRPr="007230EC" w:rsidRDefault="000C0119" w:rsidP="000C0119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Baptists SA</w:t>
            </w:r>
          </w:p>
        </w:tc>
        <w:tc>
          <w:tcPr>
            <w:tcW w:w="2268" w:type="dxa"/>
          </w:tcPr>
          <w:p w:rsidR="000C0119" w:rsidRPr="007230EC" w:rsidRDefault="000C0119" w:rsidP="000C0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0C0119" w:rsidRPr="007230EC" w:rsidRDefault="000C0119" w:rsidP="000C0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Second quarter </w:t>
            </w:r>
            <w:r w:rsidR="00A7386E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0C0119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C0119" w:rsidRPr="007230EC" w:rsidRDefault="000C0119" w:rsidP="000C0119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Baptists VIC</w:t>
            </w:r>
          </w:p>
        </w:tc>
        <w:tc>
          <w:tcPr>
            <w:tcW w:w="2268" w:type="dxa"/>
          </w:tcPr>
          <w:p w:rsidR="000C0119" w:rsidRPr="00575574" w:rsidRDefault="00B36454" w:rsidP="000C0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0C0119" w:rsidRPr="00575574" w:rsidRDefault="00B36454" w:rsidP="000C0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Second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Barnardos Australia</w:t>
            </w:r>
          </w:p>
        </w:tc>
        <w:tc>
          <w:tcPr>
            <w:tcW w:w="2268" w:type="dxa"/>
          </w:tcPr>
          <w:p w:rsidR="00087022" w:rsidRPr="00575574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575574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Second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Brisbane Grammar</w:t>
            </w:r>
          </w:p>
        </w:tc>
        <w:tc>
          <w:tcPr>
            <w:tcW w:w="2268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Augustinians – Order of Saint Augustine</w:t>
            </w:r>
          </w:p>
        </w:tc>
        <w:tc>
          <w:tcPr>
            <w:tcW w:w="2268" w:type="dxa"/>
          </w:tcPr>
          <w:p w:rsidR="00087022" w:rsidRPr="007230EC" w:rsidRDefault="00B36454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575574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Australian </w:t>
            </w:r>
            <w:proofErr w:type="spellStart"/>
            <w:r w:rsidRPr="007230EC">
              <w:rPr>
                <w:color w:val="000000" w:themeColor="text1"/>
              </w:rPr>
              <w:t>Ursulines</w:t>
            </w:r>
            <w:proofErr w:type="spellEnd"/>
          </w:p>
        </w:tc>
        <w:tc>
          <w:tcPr>
            <w:tcW w:w="2268" w:type="dxa"/>
          </w:tcPr>
          <w:p w:rsidR="00087022" w:rsidRPr="007230EC" w:rsidRDefault="00F521AC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087022" w:rsidRPr="007230EC" w:rsidRDefault="00F521AC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Third quarter of 2019</w:t>
            </w: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Benedictine Community of New Norcia </w:t>
            </w:r>
          </w:p>
        </w:tc>
        <w:tc>
          <w:tcPr>
            <w:tcW w:w="2268" w:type="dxa"/>
          </w:tcPr>
          <w:p w:rsidR="00087022" w:rsidRPr="007230EC" w:rsidRDefault="00C17883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Blessed Sacrament Fathers</w:t>
            </w:r>
          </w:p>
        </w:tc>
        <w:tc>
          <w:tcPr>
            <w:tcW w:w="2268" w:type="dxa"/>
          </w:tcPr>
          <w:p w:rsidR="00B36454" w:rsidRPr="007230EC" w:rsidRDefault="00B36454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Second quarter of 2020</w:t>
            </w: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Brigidine</w:t>
            </w:r>
            <w:proofErr w:type="spellEnd"/>
            <w:r w:rsidRPr="007230EC">
              <w:rPr>
                <w:color w:val="000000" w:themeColor="text1"/>
              </w:rPr>
              <w:t xml:space="preserve"> Sisters</w:t>
            </w:r>
          </w:p>
        </w:tc>
        <w:tc>
          <w:tcPr>
            <w:tcW w:w="2268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Second quarter of 2020</w:t>
            </w: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Capuchin Franciscan Friars</w:t>
            </w:r>
          </w:p>
        </w:tc>
        <w:tc>
          <w:tcPr>
            <w:tcW w:w="2268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2019 </w:t>
            </w: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Pr="007230EC" w:rsidRDefault="00087022" w:rsidP="00087022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lastRenderedPageBreak/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Columban</w:t>
            </w:r>
            <w:proofErr w:type="spellEnd"/>
            <w:r w:rsidRPr="007230EC">
              <w:rPr>
                <w:color w:val="000000" w:themeColor="text1"/>
              </w:rPr>
              <w:t xml:space="preserve"> Fathers – St </w:t>
            </w:r>
            <w:proofErr w:type="spellStart"/>
            <w:r w:rsidRPr="007230EC">
              <w:rPr>
                <w:color w:val="000000" w:themeColor="text1"/>
              </w:rPr>
              <w:t>Columban’s</w:t>
            </w:r>
            <w:proofErr w:type="spellEnd"/>
            <w:r w:rsidRPr="007230EC">
              <w:rPr>
                <w:color w:val="000000" w:themeColor="text1"/>
              </w:rPr>
              <w:t xml:space="preserve"> Mission Society</w:t>
            </w:r>
          </w:p>
        </w:tc>
        <w:tc>
          <w:tcPr>
            <w:tcW w:w="2268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Default="00087022" w:rsidP="00087022">
            <w:r>
              <w:t>Catholic - Cistercian Monks</w:t>
            </w:r>
          </w:p>
        </w:tc>
        <w:tc>
          <w:tcPr>
            <w:tcW w:w="2268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Default="00087022" w:rsidP="00087022">
            <w:r>
              <w:t>Catholic - Daughters of Charity</w:t>
            </w:r>
          </w:p>
        </w:tc>
        <w:tc>
          <w:tcPr>
            <w:tcW w:w="2268" w:type="dxa"/>
          </w:tcPr>
          <w:p w:rsidR="008674EE" w:rsidRPr="007230EC" w:rsidRDefault="008674EE" w:rsidP="00867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Default="00087022" w:rsidP="00087022">
            <w:r>
              <w:t>Catholic - Daughters of Our Lady of Compassion</w:t>
            </w:r>
          </w:p>
        </w:tc>
        <w:tc>
          <w:tcPr>
            <w:tcW w:w="2268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Default="00087022" w:rsidP="00087022">
            <w:r w:rsidRPr="00146469">
              <w:t xml:space="preserve">Catholic - Dominican Province of the Assumption </w:t>
            </w:r>
            <w:r w:rsidRPr="00575574">
              <w:t>(Dominican Friars)</w:t>
            </w:r>
          </w:p>
        </w:tc>
        <w:tc>
          <w:tcPr>
            <w:tcW w:w="2268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087022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87022" w:rsidRDefault="00087022" w:rsidP="00087022">
            <w:r w:rsidRPr="00146469">
              <w:t>Catholic - Dominican Sisters of Eastern Australia and Solomon Islands</w:t>
            </w:r>
          </w:p>
        </w:tc>
        <w:tc>
          <w:tcPr>
            <w:tcW w:w="2268" w:type="dxa"/>
          </w:tcPr>
          <w:p w:rsidR="00087022" w:rsidRPr="007230EC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087022" w:rsidRDefault="00087022" w:rsidP="00087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Default="00B36454" w:rsidP="00B36454">
            <w:r w:rsidRPr="00146469">
              <w:t>Catholic - Eparchy of St Peter and Paul of Melbourne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First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 quarter of 2020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Default="00B36454" w:rsidP="00B36454">
            <w:r w:rsidRPr="00146469">
              <w:t>Catholic - Faithful Companions of Jesus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>
              <w:t>Catholic – Franciscan Friars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Second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Default="00B36454" w:rsidP="00B36454">
            <w:r w:rsidRPr="00146469">
              <w:t>Catholic - Franciscan Sisters of the Heart of Jesus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Good Samaritan Education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Good Samaritan Sisters – Institute of the Sisters of the Good Samaritan of the order of St Benedict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2019 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Good Shepherd Sisters – Our Lady of Charity of the Good </w:t>
            </w:r>
            <w:r w:rsidRPr="00AD464D">
              <w:rPr>
                <w:color w:val="000000" w:themeColor="text1"/>
              </w:rPr>
              <w:t>Shepherd (Sisters of the Good Shepherd)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Second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Loreto Sisters - Institute of the Blessed Virgin Mary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MercyCare</w:t>
            </w:r>
            <w:proofErr w:type="spellEnd"/>
            <w:r w:rsidRPr="007230EC">
              <w:rPr>
                <w:color w:val="000000" w:themeColor="text1"/>
              </w:rPr>
              <w:t xml:space="preserve"> WA 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Missionaries of God's Love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Missionaries of the Sacred Heart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Missionary Franciscan Sisters of the Immaculate Conception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Missionary Sisters of the Sacred Heart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Missionary Society of St Paul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Norbertine</w:t>
            </w:r>
            <w:proofErr w:type="spellEnd"/>
            <w:r w:rsidRPr="007230EC">
              <w:rPr>
                <w:color w:val="000000" w:themeColor="text1"/>
              </w:rPr>
              <w:t xml:space="preserve"> Canons – Canons Regular of </w:t>
            </w:r>
            <w:proofErr w:type="spellStart"/>
            <w:r w:rsidRPr="007230EC">
              <w:rPr>
                <w:color w:val="000000" w:themeColor="text1"/>
              </w:rPr>
              <w:t>Premontre</w:t>
            </w:r>
            <w:proofErr w:type="spellEnd"/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Order of Brothers of the Most Blessed Virgin Mary of Mt Carmel (Ca</w:t>
            </w:r>
            <w:r>
              <w:rPr>
                <w:color w:val="000000" w:themeColor="text1"/>
              </w:rPr>
              <w:t>r</w:t>
            </w:r>
            <w:r w:rsidRPr="007230EC">
              <w:rPr>
                <w:color w:val="000000" w:themeColor="text1"/>
              </w:rPr>
              <w:t>melites)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Order of Friars Minor </w:t>
            </w:r>
            <w:proofErr w:type="spellStart"/>
            <w:r w:rsidRPr="007230EC">
              <w:rPr>
                <w:color w:val="000000" w:themeColor="text1"/>
              </w:rPr>
              <w:t>Conventual</w:t>
            </w:r>
            <w:proofErr w:type="spellEnd"/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Passionist</w:t>
            </w:r>
            <w:proofErr w:type="spellEnd"/>
            <w:r w:rsidRPr="007230EC">
              <w:rPr>
                <w:color w:val="000000" w:themeColor="text1"/>
              </w:rPr>
              <w:t xml:space="preserve"> Fathers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Second quarter of 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rFonts w:ascii="Calibri" w:hAnsi="Calibri"/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Patrician Brothers – Congregation of the Brothers of St Patrick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lastRenderedPageBreak/>
              <w:t>Catholic - Presentation Sisters – Queensland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Presentation Sisters – Victoria 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Third quarter of 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rFonts w:ascii="Calibri" w:hAnsi="Calibri"/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Redemptorists</w:t>
            </w:r>
            <w:proofErr w:type="spellEnd"/>
            <w:r w:rsidRPr="007230EC">
              <w:rPr>
                <w:color w:val="000000" w:themeColor="text1"/>
              </w:rPr>
              <w:t xml:space="preserve"> – Congregation of the Most Holy Redeemer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>Catholic - Resurrection Sisters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Salesians</w:t>
            </w:r>
            <w:proofErr w:type="spellEnd"/>
            <w:r w:rsidRPr="007230EC">
              <w:rPr>
                <w:color w:val="000000" w:themeColor="text1"/>
              </w:rPr>
              <w:t xml:space="preserve"> of Don Bosco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7230EC" w:rsidRDefault="00B36454" w:rsidP="00B36454">
            <w:pPr>
              <w:rPr>
                <w:color w:val="000000" w:themeColor="text1"/>
              </w:rPr>
            </w:pPr>
            <w:r w:rsidRPr="007230EC">
              <w:rPr>
                <w:color w:val="000000" w:themeColor="text1"/>
              </w:rPr>
              <w:t xml:space="preserve">Catholic - </w:t>
            </w:r>
            <w:proofErr w:type="spellStart"/>
            <w:r w:rsidRPr="007230EC">
              <w:rPr>
                <w:color w:val="000000" w:themeColor="text1"/>
              </w:rPr>
              <w:t>Salvatorian</w:t>
            </w:r>
            <w:proofErr w:type="spellEnd"/>
            <w:r w:rsidRPr="007230EC">
              <w:rPr>
                <w:color w:val="000000" w:themeColor="text1"/>
              </w:rPr>
              <w:t xml:space="preserve"> Fathers – Society of the Divine Saviour  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146469">
              <w:t xml:space="preserve">Catholic - </w:t>
            </w:r>
            <w:proofErr w:type="spellStart"/>
            <w:r w:rsidRPr="00146469">
              <w:t>Scalabrinians</w:t>
            </w:r>
            <w:proofErr w:type="spellEnd"/>
            <w:r w:rsidRPr="00146469">
              <w:t xml:space="preserve"> – Pious Society of St Charles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Fourth quarter of 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146469">
              <w:t>Catholic - Secular Institute of the Schoenstatt Sisters of Mary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2F2BEC" w:rsidRDefault="00B36454" w:rsidP="00B36454">
            <w:pPr>
              <w:rPr>
                <w:rFonts w:ascii="Calibri" w:hAnsi="Calibri"/>
              </w:rPr>
            </w:pPr>
            <w:r w:rsidRPr="00146469">
              <w:t xml:space="preserve">Catholic - </w:t>
            </w:r>
            <w:proofErr w:type="spellStart"/>
            <w:r w:rsidRPr="00146469">
              <w:t>Servite</w:t>
            </w:r>
            <w:proofErr w:type="spellEnd"/>
            <w:r w:rsidRPr="00146469">
              <w:t xml:space="preserve"> Friars – Order of Servants of Mary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146469">
              <w:t>Catholic - Sisters of Charity of Australia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146469">
              <w:t>Catholic - Sisters of Mercy – North Sydney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Second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146469">
              <w:t>Catholic - Sisters of Mercy Parramatta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146469">
              <w:t>Catholic - Sisters of Nazareth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2F2BEC">
              <w:t>Catholic - SDC Brothers – Society of Christian Doctrine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146469">
              <w:t>Catholic - Sister of St Joseph (Lochinvar)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2019 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2F2BEC">
              <w:t>Catholic - Society of Catholic Apostolic Australia (</w:t>
            </w:r>
            <w:proofErr w:type="spellStart"/>
            <w:r w:rsidRPr="002F2BEC">
              <w:t>Pallottine</w:t>
            </w:r>
            <w:proofErr w:type="spellEnd"/>
            <w:r>
              <w:t> </w:t>
            </w:r>
            <w:r w:rsidRPr="002F2BEC">
              <w:t xml:space="preserve">Fathers and Brothers or </w:t>
            </w:r>
            <w:proofErr w:type="spellStart"/>
            <w:r w:rsidRPr="002F2BEC">
              <w:t>Pallottine</w:t>
            </w:r>
            <w:proofErr w:type="spellEnd"/>
            <w:r w:rsidRPr="002F2BEC">
              <w:t xml:space="preserve"> Community)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2F2BEC">
              <w:t>Catholic - Society of the Divine Word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2F2BEC">
              <w:t>Catholic - Society of Saint Vincent de Paul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Third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r w:rsidRPr="002F2BEC">
              <w:t xml:space="preserve">Catholic - St John of God Brothers, also known as the </w:t>
            </w:r>
            <w:proofErr w:type="spellStart"/>
            <w:r w:rsidRPr="002F2BEC">
              <w:t>Hospitaller</w:t>
            </w:r>
            <w:proofErr w:type="spellEnd"/>
            <w:r w:rsidRPr="002F2BEC">
              <w:t xml:space="preserve"> Order of St John of God (the </w:t>
            </w:r>
            <w:proofErr w:type="spellStart"/>
            <w:r w:rsidRPr="002F2BEC">
              <w:t>Hospitallers</w:t>
            </w:r>
            <w:proofErr w:type="spellEnd"/>
            <w:r w:rsidRPr="002F2BEC">
              <w:t>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Second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2F2BEC" w:rsidRDefault="00B36454" w:rsidP="00B36454">
            <w:r w:rsidRPr="002F2BEC">
              <w:t>Catholic - The Maronite Sisters of the Holy Family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2F2BEC" w:rsidRDefault="00B36454" w:rsidP="00B36454">
            <w:pPr>
              <w:rPr>
                <w:rFonts w:ascii="Calibri" w:hAnsi="Calibri"/>
              </w:rPr>
            </w:pPr>
            <w:r w:rsidRPr="002F2BEC">
              <w:t>Catholic - Vincentians – The Congregation of the Mission</w:t>
            </w:r>
            <w:r>
              <w:t xml:space="preserve"> </w:t>
            </w:r>
            <w:r w:rsidRPr="00AD464D">
              <w:t>(Vincentian Fathers)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Second quarter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 of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 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2F2BEC" w:rsidRDefault="00B36454" w:rsidP="00B36454">
            <w:r w:rsidRPr="00C64FAC">
              <w:t>CAFS - Children and Family Services Ballarat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2F2BEC" w:rsidRDefault="00B36454" w:rsidP="00B36454">
            <w:pPr>
              <w:rPr>
                <w:b w:val="0"/>
                <w:bCs w:val="0"/>
              </w:rPr>
            </w:pPr>
            <w:r w:rsidRPr="002F2BEC">
              <w:t>Church of England Boys’ Society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F511D2" w:rsidRDefault="00B36454" w:rsidP="00B36454">
            <w:pPr>
              <w:rPr>
                <w:highlight w:val="yellow"/>
              </w:rPr>
            </w:pPr>
            <w:r w:rsidRPr="00A27542">
              <w:t>Churches of Christ institutions in Australia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 w:rsidRPr="00B36454">
              <w:rPr>
                <w:rFonts w:cs="Arial"/>
                <w:color w:val="111111"/>
                <w:sz w:val="24"/>
                <w:szCs w:val="24"/>
                <w:lang w:val="en"/>
              </w:rPr>
              <w:t>QLD</w:t>
            </w:r>
            <w:r>
              <w:rPr>
                <w:rFonts w:cs="Arial"/>
                <w:color w:val="111111"/>
                <w:sz w:val="24"/>
                <w:szCs w:val="24"/>
                <w:lang w:val="en"/>
              </w:rPr>
              <w:t xml:space="preserve"> intending to join</w:t>
            </w:r>
          </w:p>
          <w:p w:rsidR="00B36454" w:rsidRPr="00F511D2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highlight w:val="yellow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NSW/ACT intending to join</w:t>
            </w:r>
          </w:p>
        </w:tc>
        <w:tc>
          <w:tcPr>
            <w:tcW w:w="2410" w:type="dxa"/>
          </w:tcPr>
          <w:p w:rsidR="00B36454" w:rsidRPr="00F511D2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highlight w:val="yellow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64FAC" w:rsidRDefault="00B36454" w:rsidP="00B36454">
            <w:r w:rsidRPr="00C64FAC">
              <w:t>Disability Trust and Interchange Shoalhaven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146469" w:rsidRDefault="00B36454" w:rsidP="00B36454">
            <w:proofErr w:type="spellStart"/>
            <w:r w:rsidRPr="00C64FAC">
              <w:lastRenderedPageBreak/>
              <w:t>Fairbridge</w:t>
            </w:r>
            <w:proofErr w:type="spellEnd"/>
            <w:r w:rsidRPr="00C64FAC">
              <w:t xml:space="preserve"> Society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64FAC" w:rsidRDefault="00B36454" w:rsidP="00B36454">
            <w:r w:rsidRPr="00C64FAC">
              <w:t xml:space="preserve">Football </w:t>
            </w:r>
            <w:r>
              <w:t>NSW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>
              <w:t>Gold Coast Family Su</w:t>
            </w:r>
            <w:r w:rsidRPr="00B91656">
              <w:t>pport Group</w:t>
            </w:r>
            <w:r>
              <w:t xml:space="preserve"> (now FSG Australia)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B91656">
              <w:t>Hunter Aboriginal Children’s Services</w:t>
            </w:r>
            <w:r>
              <w:t xml:space="preserve"> (HACS)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B91656">
              <w:t>Jehovah’s Witnesses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B91656">
              <w:t>Knox Grammar School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First quarter of 2019</w:t>
            </w:r>
          </w:p>
        </w:tc>
      </w:tr>
      <w:tr w:rsidR="00B36454" w:rsidTr="0040131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A27542">
              <w:t>Lutheran Church of Australia Inc.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Second quarter of 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B91656">
              <w:t>North Coast Children’s Home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:rsidR="00B36454" w:rsidRDefault="00B36454" w:rsidP="00B36454">
            <w:r w:rsidRPr="00253E6B">
              <w:t>P</w:t>
            </w:r>
            <w:r>
              <w:t>resbyterian Church ACT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bottom w:val="single" w:sz="4" w:space="0" w:color="auto"/>
            </w:tcBorders>
          </w:tcPr>
          <w:p w:rsidR="00B36454" w:rsidRPr="00B91656" w:rsidRDefault="00B36454" w:rsidP="00B36454">
            <w:r>
              <w:t>P</w:t>
            </w:r>
            <w:r w:rsidRPr="00B91656">
              <w:t>resbyterian Church NSW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B91656">
              <w:t>Presbyterian Church NT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B91656">
              <w:t>Presbyterian Church SA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</w:tcBorders>
          </w:tcPr>
          <w:p w:rsidR="00B36454" w:rsidRDefault="00B36454" w:rsidP="00B36454">
            <w:r w:rsidRPr="00253E6B">
              <w:t>P</w:t>
            </w:r>
            <w:r>
              <w:t>resbyterian Church TAS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r w:rsidRPr="00B91656">
              <w:t>Presbyterian Church VIC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Intending to join 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B91656" w:rsidRDefault="00B36454" w:rsidP="00B36454">
            <w:pPr>
              <w:rPr>
                <w:b w:val="0"/>
                <w:bCs w:val="0"/>
              </w:rPr>
            </w:pPr>
            <w:r w:rsidRPr="00B91656">
              <w:t>Presbyterian Church WA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RG Dance Pty Ltd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proofErr w:type="spellStart"/>
            <w:r w:rsidRPr="00CA60F0">
              <w:t>Satyanada</w:t>
            </w:r>
            <w:proofErr w:type="spellEnd"/>
            <w:r w:rsidRPr="00CA60F0">
              <w:t xml:space="preserve"> Yoga Ashram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>
              <w:t>Seventh Day Adventist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pPr>
              <w:rPr>
                <w:b w:val="0"/>
                <w:bCs w:val="0"/>
              </w:rPr>
            </w:pPr>
            <w:r w:rsidRPr="00CA60F0">
              <w:t>Scouts ACT</w:t>
            </w:r>
            <w:r>
              <w:t xml:space="preserve"> *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01E4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*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 xml:space="preserve">Scouts NT </w:t>
            </w:r>
            <w:r>
              <w:t>*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01E4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*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Scouts QLD</w:t>
            </w:r>
            <w:r>
              <w:t xml:space="preserve"> *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01E4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*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Scouts TAS</w:t>
            </w:r>
            <w:r>
              <w:t xml:space="preserve"> *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01E4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>*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St John Ambulance</w:t>
            </w:r>
            <w:r>
              <w:t xml:space="preserve"> (NSW)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St John Ambulance</w:t>
            </w:r>
            <w:r>
              <w:t xml:space="preserve"> (SA</w:t>
            </w:r>
            <w:r>
              <w:t>)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Swimming Australia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Tennis NSW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 xml:space="preserve">The Hutchins School </w:t>
            </w:r>
          </w:p>
        </w:tc>
        <w:tc>
          <w:tcPr>
            <w:tcW w:w="2268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Pr="007230EC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 w:val="24"/>
                <w:szCs w:val="24"/>
                <w:lang w:val="en"/>
              </w:rPr>
            </w:pP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First quarter </w:t>
            </w:r>
            <w:r>
              <w:rPr>
                <w:rFonts w:cs="Arial"/>
                <w:color w:val="000000" w:themeColor="text1"/>
                <w:sz w:val="24"/>
                <w:szCs w:val="24"/>
                <w:lang w:val="en"/>
              </w:rPr>
              <w:t xml:space="preserve">of </w:t>
            </w:r>
            <w:r w:rsidRPr="007230EC">
              <w:rPr>
                <w:rFonts w:cs="Arial"/>
                <w:color w:val="000000" w:themeColor="text1"/>
                <w:sz w:val="24"/>
                <w:szCs w:val="24"/>
                <w:lang w:val="en"/>
              </w:rPr>
              <w:t>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Default="00B36454" w:rsidP="00B36454">
            <w:pPr>
              <w:rPr>
                <w:b w:val="0"/>
                <w:bCs w:val="0"/>
              </w:rPr>
            </w:pPr>
            <w:r w:rsidRPr="00CA60F0">
              <w:t>The King’s School, Parramatta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Default="00B36454" w:rsidP="00B36454">
            <w:r>
              <w:t xml:space="preserve">The Legacy Clubs in Australia </w:t>
            </w:r>
          </w:p>
          <w:p w:rsidR="00B36454" w:rsidRPr="00CA60F0" w:rsidRDefault="00B36454" w:rsidP="00B36454">
            <w:r>
              <w:t xml:space="preserve">(The Legacy Club of Brisbane is participating) 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Uniting Church</w:t>
            </w:r>
            <w:r>
              <w:t xml:space="preserve"> in Australia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First quarter of 2019</w:t>
            </w: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r w:rsidRPr="00CA60F0">
              <w:t>Yeshiva Centre and the Yeshiva College Bondi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  <w:tr w:rsidR="00B36454" w:rsidTr="00401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B36454" w:rsidRPr="00CA60F0" w:rsidRDefault="00B36454" w:rsidP="00B36454">
            <w:pPr>
              <w:rPr>
                <w:b w:val="0"/>
                <w:bCs w:val="0"/>
              </w:rPr>
            </w:pPr>
            <w:proofErr w:type="spellStart"/>
            <w:r w:rsidRPr="00CA60F0">
              <w:t>Yeshivah</w:t>
            </w:r>
            <w:proofErr w:type="spellEnd"/>
            <w:r w:rsidRPr="00CA60F0">
              <w:t xml:space="preserve"> Centr</w:t>
            </w:r>
            <w:r>
              <w:t xml:space="preserve">e and the </w:t>
            </w:r>
            <w:proofErr w:type="spellStart"/>
            <w:r>
              <w:t>Yeshivah</w:t>
            </w:r>
            <w:proofErr w:type="spellEnd"/>
            <w:r>
              <w:t xml:space="preserve"> College Melbo</w:t>
            </w:r>
            <w:r w:rsidRPr="00CA60F0">
              <w:t>urne</w:t>
            </w:r>
          </w:p>
        </w:tc>
        <w:tc>
          <w:tcPr>
            <w:tcW w:w="2268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  <w:r>
              <w:rPr>
                <w:rFonts w:cs="Arial"/>
                <w:color w:val="111111"/>
                <w:sz w:val="24"/>
                <w:szCs w:val="24"/>
                <w:lang w:val="en"/>
              </w:rPr>
              <w:t>Intending to join</w:t>
            </w:r>
          </w:p>
        </w:tc>
        <w:tc>
          <w:tcPr>
            <w:tcW w:w="2410" w:type="dxa"/>
          </w:tcPr>
          <w:p w:rsidR="00B36454" w:rsidRDefault="00B36454" w:rsidP="00B364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111111"/>
                <w:sz w:val="24"/>
                <w:szCs w:val="24"/>
                <w:lang w:val="en"/>
              </w:rPr>
            </w:pPr>
          </w:p>
        </w:tc>
      </w:tr>
    </w:tbl>
    <w:p w:rsidR="007B0256" w:rsidRDefault="007B0256" w:rsidP="00B91E3E"/>
    <w:p w:rsidR="005A61AA" w:rsidRDefault="005A61AA" w:rsidP="005A61A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*These Scouts organisation</w:t>
      </w:r>
      <w:r w:rsidR="00C83432">
        <w:rPr>
          <w:rFonts w:ascii="Calibri" w:eastAsia="Times New Roman" w:hAnsi="Calibri" w:cs="Calibri"/>
        </w:rPr>
        <w:t>s</w:t>
      </w:r>
      <w:r>
        <w:rPr>
          <w:rFonts w:ascii="Calibri" w:eastAsia="Times New Roman" w:hAnsi="Calibri" w:cs="Calibri"/>
        </w:rPr>
        <w:t xml:space="preserve"> have commenced joining the Scheme and are still completing the process.</w:t>
      </w:r>
    </w:p>
    <w:p w:rsidR="005A61AA" w:rsidRPr="00B91E3E" w:rsidRDefault="005A61AA" w:rsidP="00B91E3E"/>
    <w:sectPr w:rsidR="005A61AA" w:rsidRPr="00B91E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9D2" w:rsidRDefault="00B779D2" w:rsidP="00B04ED8">
      <w:pPr>
        <w:spacing w:after="0" w:line="240" w:lineRule="auto"/>
      </w:pPr>
      <w:r>
        <w:separator/>
      </w:r>
    </w:p>
  </w:endnote>
  <w:endnote w:type="continuationSeparator" w:id="0">
    <w:p w:rsidR="00B779D2" w:rsidRDefault="00B779D2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908" w:rsidRDefault="003139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A13D2C">
    <w:pPr>
      <w:pStyle w:val="Footer"/>
    </w:pPr>
    <w:r>
      <w:t>Last updated 2</w:t>
    </w:r>
    <w:r w:rsidR="00067C21">
      <w:t>8</w:t>
    </w:r>
    <w:r w:rsidR="002100AB">
      <w:t>/02/2019</w:t>
    </w:r>
    <w:r>
      <w:t xml:space="preserve"> </w:t>
    </w:r>
    <w:r w:rsidR="00313908">
      <w:t xml:space="preserve"> </w:t>
    </w:r>
    <w:r w:rsidR="00313908">
      <w:t>5.40</w:t>
    </w:r>
    <w:bookmarkStart w:id="0" w:name="_GoBack"/>
    <w:bookmarkEnd w:id="0"/>
    <w:r w:rsidR="00B36454">
      <w:t>pm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908" w:rsidRDefault="003139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9D2" w:rsidRDefault="00B779D2" w:rsidP="00B04ED8">
      <w:pPr>
        <w:spacing w:after="0" w:line="240" w:lineRule="auto"/>
      </w:pPr>
      <w:r>
        <w:separator/>
      </w:r>
    </w:p>
  </w:footnote>
  <w:footnote w:type="continuationSeparator" w:id="0">
    <w:p w:rsidR="00B779D2" w:rsidRDefault="00B779D2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908" w:rsidRDefault="003139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908" w:rsidRDefault="003139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908" w:rsidRDefault="003139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69"/>
    <w:rsid w:val="00005633"/>
    <w:rsid w:val="00014D13"/>
    <w:rsid w:val="00020CFF"/>
    <w:rsid w:val="000352C5"/>
    <w:rsid w:val="00060C32"/>
    <w:rsid w:val="0006134C"/>
    <w:rsid w:val="00067C21"/>
    <w:rsid w:val="00087022"/>
    <w:rsid w:val="000B3386"/>
    <w:rsid w:val="000C0119"/>
    <w:rsid w:val="000E23B5"/>
    <w:rsid w:val="00133B97"/>
    <w:rsid w:val="00133E5E"/>
    <w:rsid w:val="001563D6"/>
    <w:rsid w:val="00171DBA"/>
    <w:rsid w:val="001B2FA0"/>
    <w:rsid w:val="001B55EE"/>
    <w:rsid w:val="001D122F"/>
    <w:rsid w:val="001D3DC9"/>
    <w:rsid w:val="001E630D"/>
    <w:rsid w:val="001F0FA8"/>
    <w:rsid w:val="002100AB"/>
    <w:rsid w:val="00213CD4"/>
    <w:rsid w:val="00252831"/>
    <w:rsid w:val="00284DC9"/>
    <w:rsid w:val="002A5176"/>
    <w:rsid w:val="002B4343"/>
    <w:rsid w:val="00313908"/>
    <w:rsid w:val="003A71BA"/>
    <w:rsid w:val="003B2BB8"/>
    <w:rsid w:val="003D34FF"/>
    <w:rsid w:val="003E7635"/>
    <w:rsid w:val="003F1BF7"/>
    <w:rsid w:val="0040131C"/>
    <w:rsid w:val="004767A2"/>
    <w:rsid w:val="00493ADE"/>
    <w:rsid w:val="00496AD2"/>
    <w:rsid w:val="004B54CA"/>
    <w:rsid w:val="004B569B"/>
    <w:rsid w:val="004E372B"/>
    <w:rsid w:val="004E5CBF"/>
    <w:rsid w:val="005458C7"/>
    <w:rsid w:val="00575574"/>
    <w:rsid w:val="005A07F7"/>
    <w:rsid w:val="005A61AA"/>
    <w:rsid w:val="005C3AA9"/>
    <w:rsid w:val="00621FC5"/>
    <w:rsid w:val="00623981"/>
    <w:rsid w:val="00625A69"/>
    <w:rsid w:val="00637B02"/>
    <w:rsid w:val="00663A14"/>
    <w:rsid w:val="00683A84"/>
    <w:rsid w:val="006A4CE7"/>
    <w:rsid w:val="006D78E0"/>
    <w:rsid w:val="006E7078"/>
    <w:rsid w:val="0070695F"/>
    <w:rsid w:val="00757FEA"/>
    <w:rsid w:val="00785261"/>
    <w:rsid w:val="007975C2"/>
    <w:rsid w:val="007B0256"/>
    <w:rsid w:val="007D1C9A"/>
    <w:rsid w:val="007E331D"/>
    <w:rsid w:val="007F1BD0"/>
    <w:rsid w:val="0083177B"/>
    <w:rsid w:val="008674EE"/>
    <w:rsid w:val="008A6635"/>
    <w:rsid w:val="008E36CC"/>
    <w:rsid w:val="008F49B5"/>
    <w:rsid w:val="00901E1F"/>
    <w:rsid w:val="009225F0"/>
    <w:rsid w:val="00927D8B"/>
    <w:rsid w:val="0093462C"/>
    <w:rsid w:val="009406CA"/>
    <w:rsid w:val="00953795"/>
    <w:rsid w:val="00974189"/>
    <w:rsid w:val="00982CB2"/>
    <w:rsid w:val="00984B9B"/>
    <w:rsid w:val="009947E6"/>
    <w:rsid w:val="009A1F3D"/>
    <w:rsid w:val="009D3907"/>
    <w:rsid w:val="009D68A2"/>
    <w:rsid w:val="00A13D2C"/>
    <w:rsid w:val="00A27542"/>
    <w:rsid w:val="00A41D00"/>
    <w:rsid w:val="00A679FA"/>
    <w:rsid w:val="00A7386E"/>
    <w:rsid w:val="00A80614"/>
    <w:rsid w:val="00A838CD"/>
    <w:rsid w:val="00AD464D"/>
    <w:rsid w:val="00AE41A3"/>
    <w:rsid w:val="00AF1348"/>
    <w:rsid w:val="00B02F7E"/>
    <w:rsid w:val="00B03B56"/>
    <w:rsid w:val="00B04ED8"/>
    <w:rsid w:val="00B36454"/>
    <w:rsid w:val="00B4420B"/>
    <w:rsid w:val="00B779D2"/>
    <w:rsid w:val="00B91E3E"/>
    <w:rsid w:val="00BA2DB9"/>
    <w:rsid w:val="00BB0EC0"/>
    <w:rsid w:val="00BB400B"/>
    <w:rsid w:val="00BE3418"/>
    <w:rsid w:val="00BE7148"/>
    <w:rsid w:val="00BF7650"/>
    <w:rsid w:val="00C1275A"/>
    <w:rsid w:val="00C17883"/>
    <w:rsid w:val="00C61128"/>
    <w:rsid w:val="00C83144"/>
    <w:rsid w:val="00C83432"/>
    <w:rsid w:val="00C84DD7"/>
    <w:rsid w:val="00CB28E7"/>
    <w:rsid w:val="00CB5863"/>
    <w:rsid w:val="00CC3D0F"/>
    <w:rsid w:val="00CE28C2"/>
    <w:rsid w:val="00CF4211"/>
    <w:rsid w:val="00D47377"/>
    <w:rsid w:val="00D64F4D"/>
    <w:rsid w:val="00D7027B"/>
    <w:rsid w:val="00D73EAE"/>
    <w:rsid w:val="00DA243A"/>
    <w:rsid w:val="00DE2069"/>
    <w:rsid w:val="00DF41AB"/>
    <w:rsid w:val="00E01C28"/>
    <w:rsid w:val="00E0602A"/>
    <w:rsid w:val="00E10497"/>
    <w:rsid w:val="00E12569"/>
    <w:rsid w:val="00E273E4"/>
    <w:rsid w:val="00E80D2E"/>
    <w:rsid w:val="00F30AFE"/>
    <w:rsid w:val="00F511D2"/>
    <w:rsid w:val="00F521AC"/>
    <w:rsid w:val="00F5429C"/>
    <w:rsid w:val="00FB130D"/>
    <w:rsid w:val="00FB48AA"/>
    <w:rsid w:val="00FB4B7A"/>
    <w:rsid w:val="00FB4E00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13E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A6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table" w:styleId="GridTable1Light">
    <w:name w:val="Grid Table 1 Light"/>
    <w:basedOn w:val="TableNormal"/>
    <w:uiPriority w:val="46"/>
    <w:rsid w:val="00625A6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D7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56275-6E14-43CB-8CDC-79CB3927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2019-02-28T06:35:00Z</dcterms:created>
  <dcterms:modified xsi:type="dcterms:W3CDTF">2019-02-28T06:40:00Z</dcterms:modified>
</cp:coreProperties>
</file>